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大数据管理与应用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数管24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苏传琦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大数据与公共管理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卞琦娟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汤少梁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肖增敏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苏传琦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大数据与公共管理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卞琦娟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汤少梁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肖增敏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石仁祥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LINUX操作系统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袁少勋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石仁祥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LINUX操作系统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袁少勋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网络信息组织与检索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移动电子商务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卞琦娟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280124—040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